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5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中医康复学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中医康复24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魏凯峰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汪伯川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伍晓光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伍晓光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魏凯峰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汪伯川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王曼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魏凯峰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汪伯川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王曼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方东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280124—010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